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计算机23;软件23;智能24;医信24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计算机23;软件23;智能24;医信24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计算机类241;计算机类244;计算机类243;计算机类242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